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7BD3E" w14:textId="77777777" w:rsidR="001509D3" w:rsidRPr="007F700B" w:rsidRDefault="001509D3" w:rsidP="007F700B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7F700B">
        <w:rPr>
          <w:rFonts w:ascii="Verdana" w:hAnsi="Verdana"/>
          <w:i w:val="0"/>
          <w:iCs w:val="0"/>
          <w:color w:val="000000"/>
          <w:sz w:val="32"/>
          <w:lang w:val="ru-RU"/>
        </w:rPr>
        <w:t>Путаница</w:t>
      </w:r>
      <w:r w:rsidRPr="00CE720C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7CB3A905" w14:textId="72D719C9" w:rsidR="001509D3" w:rsidRPr="007F700B" w:rsidRDefault="008618D1" w:rsidP="007F700B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7F700B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41053785" w14:textId="77777777" w:rsidR="008618D1" w:rsidRPr="007F700B" w:rsidRDefault="008618D1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81795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В дешевом русском ресторане за круглым столом сидел грузный бородатый человек и, чавкая, ел борщ с кашей. Окончив, он отодвинул тарелку, запахнул енотовую шубу и, поставив локти на стол, стал ждать второго блюда.</w:t>
      </w:r>
    </w:p>
    <w:p w14:paraId="1368192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Ах, Жозетка,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вполголоса проговорил он, глядя по сторонам,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 сидел бы я здесь, если бы нашел Жозетку.</w:t>
      </w:r>
    </w:p>
    <w:p w14:paraId="1B9AD70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Худощавый господин, бедно, но старательно одетый, чрезвычайно изящно евший пирожное при помощи вилки и ножа, с интересом взглянул на бородатого человека. Поколебавшись с минуту, он вдруг привстал и, приподнимая котелок, обратился к нему:</w:t>
      </w:r>
    </w:p>
    <w:p w14:paraId="1E36D3F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Извините за беспокойство, но не будете ли вы так любезны повторить имя?</w:t>
      </w:r>
    </w:p>
    <w:p w14:paraId="386DC68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Бородатый человек мрачно и изумленно уставился на него.</w:t>
      </w:r>
    </w:p>
    <w:p w14:paraId="6666EEA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 вам на что?</w:t>
      </w:r>
    </w:p>
    <w:p w14:paraId="15DF72C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Видите ли,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приличный человек вежливо улыбнулся,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услыхав имя Жозетка, я подумал, что не о Жозетте ли де Ришвиль, выступавшей в Петербурге в «Аквариуме»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7F700B">
        <w:rPr>
          <w:rFonts w:ascii="Verdana" w:hAnsi="Verdana"/>
          <w:color w:val="000000"/>
          <w:sz w:val="20"/>
          <w:lang w:val="ru-RU"/>
        </w:rPr>
        <w:t xml:space="preserve"> зимой шестнадцатого года, вы изволите говорить. Ведь ее звали Жозетка.</w:t>
      </w:r>
    </w:p>
    <w:p w14:paraId="3843603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Бородатый человек закивал головой.</w:t>
      </w:r>
    </w:p>
    <w:p w14:paraId="0BCFC82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да, да, конечно же о ней. А вы ее разве знаете?</w:t>
      </w:r>
    </w:p>
    <w:p w14:paraId="3D3D1D6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 не знать? И даже очень хорошо знаю. Из-за нее мой брат повесился. Растратил наличные деньги и повесился. Замечательная была женщина. Помните, как она пела «</w:t>
      </w:r>
      <w:r w:rsidRPr="007F700B">
        <w:rPr>
          <w:rFonts w:ascii="Verdana" w:hAnsi="Verdana"/>
          <w:color w:val="000000"/>
          <w:sz w:val="20"/>
        </w:rPr>
        <w:t>Les</w:t>
      </w:r>
      <w:r w:rsidRPr="007F700B">
        <w:rPr>
          <w:rFonts w:ascii="Verdana" w:hAnsi="Verdana"/>
          <w:color w:val="000000"/>
          <w:sz w:val="20"/>
          <w:lang w:val="ru-RU"/>
        </w:rPr>
        <w:t xml:space="preserve"> </w:t>
      </w:r>
      <w:r w:rsidRPr="007F700B">
        <w:rPr>
          <w:rFonts w:ascii="Verdana" w:hAnsi="Verdana"/>
          <w:color w:val="000000"/>
          <w:sz w:val="20"/>
        </w:rPr>
        <w:t>Pommes</w:t>
      </w:r>
      <w:r w:rsidRPr="007F700B">
        <w:rPr>
          <w:rFonts w:ascii="Verdana" w:hAnsi="Verdana"/>
          <w:color w:val="000000"/>
          <w:sz w:val="20"/>
          <w:lang w:val="ru-RU"/>
        </w:rPr>
        <w:t xml:space="preserve"> </w:t>
      </w:r>
      <w:r w:rsidRPr="007F700B">
        <w:rPr>
          <w:rFonts w:ascii="Verdana" w:hAnsi="Verdana"/>
          <w:color w:val="000000"/>
          <w:sz w:val="20"/>
        </w:rPr>
        <w:t>vertes</w:t>
      </w:r>
      <w:r w:rsidRPr="007F700B">
        <w:rPr>
          <w:rFonts w:ascii="Verdana" w:hAnsi="Verdana"/>
          <w:color w:val="000000"/>
          <w:sz w:val="20"/>
          <w:lang w:val="ru-RU"/>
        </w:rPr>
        <w:t>»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7F700B">
        <w:rPr>
          <w:rFonts w:ascii="Verdana" w:hAnsi="Verdana"/>
          <w:color w:val="000000"/>
          <w:sz w:val="20"/>
          <w:lang w:val="ru-RU"/>
        </w:rPr>
        <w:t xml:space="preserve"> и делала ножкой вот так.</w:t>
      </w:r>
    </w:p>
    <w:p w14:paraId="6C9F12C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поднял вилку, показывая, как именно она делала ножкой, и засмеялся.</w:t>
      </w:r>
    </w:p>
    <w:p w14:paraId="2DA1166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Повесился, говорите? Странно. Тут что-то не так. Добрая она была, даже очень. А где теперь она? Не слыхали? Вот это мне необходимо знать.</w:t>
      </w:r>
    </w:p>
    <w:p w14:paraId="17E4E4F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я с тех пор потерял ее из виду.</w:t>
      </w:r>
    </w:p>
    <w:p w14:paraId="43302A5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 мне необходимо до зарезу,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бородатый человек говорил теперь громко, на весь ресторан. Необходимо. Перед бегством из Петербурга я ей сорок тысяч долларов дал, чтобы она их вывезла. Ведь ей можно было, француженка, артистка. А здесь найти ее не могу. Восьмой год ищу. Все афиши читаю, по всем театрам бегаю. Нигде нет. Как в воду канула. А мне деньги нужны. Дело свое начать хочу, ничего не осталось. Вот только что кольцо,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протянул руку.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Бриллиант хорош, а продавать боюсь, последнее...</w:t>
      </w:r>
    </w:p>
    <w:p w14:paraId="29D4892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Приличный господин вытянул тонкую шею.</w:t>
      </w:r>
    </w:p>
    <w:p w14:paraId="599E25D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Сорок тысяч долларов? Такой капитал. Как же вы решились ей отдать?</w:t>
      </w:r>
    </w:p>
    <w:p w14:paraId="231F457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Ей-то? Да я ей не только сорок тысяч, я ей все до последней рубашки отдал бы. Честная она, благородная. Даром что певичка, а второй такой не найдешь. Конечно, деньги деньгами, их получить хотелось бы. Но главное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ее увидеть. Знаете, если бы мне кто ее адрес сказал, я бы ничего не пожалел. Я бы тысячу франков, копейка в копейку, заплатил и еще поблагодарил бы. Да.</w:t>
      </w:r>
    </w:p>
    <w:p w14:paraId="01B87FD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И он, точно сам удивляясь своей щедрости, гордо посмотрел на приличного господина.</w:t>
      </w:r>
    </w:p>
    <w:p w14:paraId="1E0DD30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Дама, пившая чай у окна, прислушивалась с самого начала этого разговора, то принимаясь нервно мешать ложкой в уже пустой чашке, то надевая и снимая перчатки. Ее большие, серые, сумрачные глаза блестели от волнения.</w:t>
      </w:r>
    </w:p>
    <w:p w14:paraId="136628B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lastRenderedPageBreak/>
        <w:t>Человек в шоферском пальто, завтракавший за соседним столиком, не отрываясь смотрел на нее. Но она не замечала его. Казалось, она что-то хочет спросить, сказать. Вдруг она порывисто встала и, высоко подняв голову, быстро, немного даже спотыкаясь от волнения, пошла к выходу.</w:t>
      </w:r>
    </w:p>
    <w:p w14:paraId="5134A52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Человек в шоферском пальто вскочил с места, не доев котлеты, расплатился и пошел к бородатому человеку.</w:t>
      </w:r>
    </w:p>
    <w:p w14:paraId="6BB1D87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Простите,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начал он, кланяясь,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но вы сейчас говорили вот в присутствии,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он сделал жест по направлению господина,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что готовы дать тысячу франков за адрес госпожи Жозетты Де Ришвиль. Так выкладывайте деньги, пожалуйста. Я знаю ее адрес. Только поскорее, я очень тороплюсь.</w:t>
      </w:r>
    </w:p>
    <w:p w14:paraId="20C9FF4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Знаете адрес?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ошеломленно вытаращил глаза бородатый человек.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Где же она, в Париже?</w:t>
      </w:r>
    </w:p>
    <w:p w14:paraId="005353E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Да, да. Вот я записал вам тут. Давайте же деньги.</w:t>
      </w:r>
    </w:p>
    <w:p w14:paraId="17C5E01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 почем я знаю, что вы не врете? Деньги-то возьмете, а Жозетки там и нет.</w:t>
      </w:r>
    </w:p>
    <w:p w14:paraId="1D31B34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Вот,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человек в шоферском пальто выхватил из кармана и бросил на стол карт-д-идантите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7F700B">
        <w:rPr>
          <w:rFonts w:ascii="Verdana" w:hAnsi="Verdana"/>
          <w:color w:val="000000"/>
          <w:sz w:val="20"/>
          <w:lang w:val="ru-RU"/>
        </w:rPr>
        <w:t>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Возьмите. Потом пришлете.</w:t>
      </w:r>
    </w:p>
    <w:p w14:paraId="16B7C7D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Бородатый человек повертел карту в руках.</w:t>
      </w:r>
    </w:p>
    <w:p w14:paraId="2379C09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Mihailoff</w:t>
      </w:r>
      <w:r w:rsidRPr="007F700B">
        <w:rPr>
          <w:rFonts w:ascii="Verdana" w:hAnsi="Verdana"/>
          <w:color w:val="000000"/>
          <w:sz w:val="20"/>
          <w:lang w:val="ru-RU"/>
        </w:rPr>
        <w:t>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прочел он,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 xml:space="preserve">— </w:t>
      </w:r>
      <w:r w:rsidRPr="007F700B">
        <w:rPr>
          <w:rFonts w:ascii="Verdana" w:hAnsi="Verdana"/>
          <w:color w:val="000000"/>
          <w:sz w:val="20"/>
        </w:rPr>
        <w:t>Nicolas</w:t>
      </w:r>
      <w:r w:rsidRPr="007F700B">
        <w:rPr>
          <w:rFonts w:ascii="Verdana" w:hAnsi="Verdana"/>
          <w:color w:val="000000"/>
          <w:sz w:val="20"/>
          <w:lang w:val="ru-RU"/>
        </w:rPr>
        <w:t>. А ты не врешь, Михайлов? Как вы думаете,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обратился он к приличному господину,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 врет?</w:t>
      </w:r>
    </w:p>
    <w:p w14:paraId="10DD6F7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Тот оживился.</w:t>
      </w:r>
    </w:p>
    <w:p w14:paraId="1A0AEF1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нет, по лицу видно, что правда.</w:t>
      </w:r>
    </w:p>
    <w:p w14:paraId="3082452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что ж, твое счастье. Давай адрес,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бородатый человек вынул бумажник,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а семьсот пятьдесят не довольно?</w:t>
      </w:r>
    </w:p>
    <w:p w14:paraId="10A3CB2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Тысячу. И скорее, мне некогда. Да что тут с вами торговаться?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Михайлов сделал шаг к выходу.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Прощайте.</w:t>
      </w:r>
    </w:p>
    <w:p w14:paraId="76B6474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Подожди, подожди,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испугался бородатый человек.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Ишь, какой быстрый. Вот деньги. Получай. Давай адрес и карту свою забирай.</w:t>
      </w:r>
    </w:p>
    <w:p w14:paraId="49DA398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Михайлов протянул ему клочок бумаги: «</w:t>
      </w:r>
      <w:r w:rsidRPr="007F700B">
        <w:rPr>
          <w:rFonts w:ascii="Verdana" w:hAnsi="Verdana"/>
          <w:color w:val="000000"/>
          <w:sz w:val="20"/>
        </w:rPr>
        <w:t>M</w:t>
      </w:r>
      <w:r w:rsidRPr="007F700B">
        <w:rPr>
          <w:rFonts w:ascii="Verdana" w:hAnsi="Verdana"/>
          <w:color w:val="000000"/>
          <w:sz w:val="20"/>
          <w:lang w:val="ru-RU"/>
        </w:rPr>
        <w:t>-</w:t>
      </w:r>
      <w:r w:rsidRPr="007F700B">
        <w:rPr>
          <w:rFonts w:ascii="Verdana" w:hAnsi="Verdana"/>
          <w:color w:val="000000"/>
          <w:sz w:val="20"/>
        </w:rPr>
        <w:t>me</w:t>
      </w:r>
      <w:r w:rsidRPr="007F700B">
        <w:rPr>
          <w:rFonts w:ascii="Verdana" w:hAnsi="Verdana"/>
          <w:color w:val="000000"/>
          <w:sz w:val="20"/>
          <w:lang w:val="ru-RU"/>
        </w:rPr>
        <w:t xml:space="preserve"> </w:t>
      </w:r>
      <w:r w:rsidRPr="007F700B">
        <w:rPr>
          <w:rFonts w:ascii="Verdana" w:hAnsi="Verdana"/>
          <w:color w:val="000000"/>
          <w:sz w:val="20"/>
        </w:rPr>
        <w:t>Josephine</w:t>
      </w:r>
      <w:r w:rsidRPr="007F700B">
        <w:rPr>
          <w:rFonts w:ascii="Verdana" w:hAnsi="Verdana"/>
          <w:color w:val="000000"/>
          <w:sz w:val="20"/>
          <w:lang w:val="ru-RU"/>
        </w:rPr>
        <w:t xml:space="preserve">, </w:t>
      </w:r>
      <w:r w:rsidRPr="007F700B">
        <w:rPr>
          <w:rFonts w:ascii="Verdana" w:hAnsi="Verdana"/>
          <w:color w:val="000000"/>
          <w:sz w:val="20"/>
        </w:rPr>
        <w:t>F</w:t>
      </w:r>
      <w:r w:rsidRPr="007F700B">
        <w:rPr>
          <w:rFonts w:ascii="Verdana" w:hAnsi="Verdana"/>
          <w:color w:val="000000"/>
          <w:sz w:val="20"/>
          <w:lang w:val="ru-RU"/>
        </w:rPr>
        <w:t>-</w:t>
      </w:r>
      <w:r w:rsidRPr="007F700B">
        <w:rPr>
          <w:rFonts w:ascii="Verdana" w:hAnsi="Verdana"/>
          <w:color w:val="000000"/>
          <w:sz w:val="20"/>
        </w:rPr>
        <w:t>rg</w:t>
      </w:r>
      <w:r w:rsidRPr="007F700B">
        <w:rPr>
          <w:rFonts w:ascii="Verdana" w:hAnsi="Verdana"/>
          <w:color w:val="000000"/>
          <w:sz w:val="20"/>
          <w:lang w:val="ru-RU"/>
        </w:rPr>
        <w:t xml:space="preserve"> </w:t>
      </w:r>
      <w:r w:rsidRPr="007F700B">
        <w:rPr>
          <w:rFonts w:ascii="Verdana" w:hAnsi="Verdana"/>
          <w:color w:val="000000"/>
          <w:sz w:val="20"/>
        </w:rPr>
        <w:t>St</w:t>
      </w:r>
      <w:r w:rsidRPr="007F700B">
        <w:rPr>
          <w:rFonts w:ascii="Verdana" w:hAnsi="Verdana"/>
          <w:color w:val="000000"/>
          <w:sz w:val="20"/>
          <w:lang w:val="ru-RU"/>
        </w:rPr>
        <w:t>. Но</w:t>
      </w:r>
      <w:r w:rsidRPr="007F700B">
        <w:rPr>
          <w:rFonts w:ascii="Verdana" w:hAnsi="Verdana"/>
          <w:color w:val="000000"/>
          <w:sz w:val="20"/>
        </w:rPr>
        <w:t>nore</w:t>
      </w:r>
      <w:r w:rsidRPr="007F700B">
        <w:rPr>
          <w:rFonts w:ascii="Verdana" w:hAnsi="Verdana"/>
          <w:color w:val="000000"/>
          <w:sz w:val="20"/>
          <w:lang w:val="ru-RU"/>
        </w:rPr>
        <w:t>»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5"/>
      </w:r>
      <w:r w:rsidRPr="007F700B">
        <w:rPr>
          <w:rFonts w:ascii="Verdana" w:hAnsi="Verdana"/>
          <w:color w:val="000000"/>
          <w:sz w:val="20"/>
          <w:lang w:val="ru-RU"/>
        </w:rPr>
        <w:t>, схватил деньги не считая и выбежал из ресторана.</w:t>
      </w:r>
    </w:p>
    <w:p w14:paraId="53DDC0E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Дама шла уже далеко впереди, легко и уверенно ставя маленькие ноги в коричневых стоптанных туфлях. Ее угловатые плечи резко обозначились под узким черным платьем. Михайлов догнал ее. Она безучастно и растерянно смотрела перед собой, по щекам ее текли слезы. Он удивился, что она плачет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так не шли слезы к ее веселой легкой походке.</w:t>
      </w:r>
    </w:p>
    <w:p w14:paraId="7D3DC44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Послушайте,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остановился, задыхаясь от бега и жалости к ней.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 плачьте, ради Бога, не плачьте...</w:t>
      </w:r>
    </w:p>
    <w:p w14:paraId="45A0467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Что? Что вам надо?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 поворачивая головы, раздраженно проговорила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Как не стыдно приставать? Еще к русской...</w:t>
      </w:r>
    </w:p>
    <w:p w14:paraId="30BB24C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нет,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шел теперь рядом с ней, стараясь заглянуть ей в лицо.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не пристаю к вам, нет. Ах, не плачьте, пожалуйста. Я помогу вам...</w:t>
      </w:r>
    </w:p>
    <w:p w14:paraId="167DF9C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Поможете?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переспросила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Вы не можете мне помочь.</w:t>
      </w:r>
    </w:p>
    <w:p w14:paraId="79E4E05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могу. Только не плачьте,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наклонился к ней.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Жозетта... Жозетта де Ришвиль...</w:t>
      </w:r>
    </w:p>
    <w:p w14:paraId="5C7F9CF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быстро взглянула на него.</w:t>
      </w:r>
    </w:p>
    <w:p w14:paraId="26B643B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и?</w:t>
      </w:r>
    </w:p>
    <w:p w14:paraId="394FB67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знаю ее адрес.</w:t>
      </w:r>
    </w:p>
    <w:p w14:paraId="4217D2E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Ее адрес?</w:t>
      </w:r>
    </w:p>
    <w:p w14:paraId="2703332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остановилась и схватила его за руку.</w:t>
      </w:r>
    </w:p>
    <w:p w14:paraId="40CD1D7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Вы знаете ее адрес? Тогда идемте, идемте к ней, сейчас же.</w:t>
      </w:r>
    </w:p>
    <w:p w14:paraId="17F0BCC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Это тут, совсем близко,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обрадовался он.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 xml:space="preserve">— На </w:t>
      </w:r>
      <w:r w:rsidRPr="007F700B">
        <w:rPr>
          <w:rFonts w:ascii="Verdana" w:hAnsi="Verdana"/>
          <w:color w:val="000000"/>
          <w:sz w:val="20"/>
        </w:rPr>
        <w:t>St</w:t>
      </w:r>
      <w:r w:rsidRPr="007F700B">
        <w:rPr>
          <w:rFonts w:ascii="Verdana" w:hAnsi="Verdana"/>
          <w:color w:val="000000"/>
          <w:sz w:val="20"/>
          <w:lang w:val="ru-RU"/>
        </w:rPr>
        <w:t xml:space="preserve">. </w:t>
      </w:r>
      <w:r w:rsidRPr="007F700B">
        <w:rPr>
          <w:rFonts w:ascii="Verdana" w:hAnsi="Verdana"/>
          <w:color w:val="000000"/>
          <w:sz w:val="20"/>
        </w:rPr>
        <w:t>Honore</w:t>
      </w:r>
      <w:r w:rsidRPr="007F700B">
        <w:rPr>
          <w:rFonts w:ascii="Verdana" w:hAnsi="Verdana"/>
          <w:color w:val="000000"/>
          <w:sz w:val="20"/>
          <w:lang w:val="ru-RU"/>
        </w:rPr>
        <w:t>.</w:t>
      </w:r>
    </w:p>
    <w:p w14:paraId="0986972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Но она покачала головой и взглянула на свои нитяные заштопанные перчатки.</w:t>
      </w:r>
    </w:p>
    <w:p w14:paraId="0B62696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Нет. Я не могу идти. Я не могу показаться ей в таком виде. И шляпа, как воронье гнездо. Я умру со стыда. Дайте мне адрес.</w:t>
      </w:r>
    </w:p>
    <w:p w14:paraId="59713B0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Это ничего не значит,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заторопился он.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Перчатки можно купить, и шляпу, и всё. У меня есть деньги. Вот!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вытащил из кармана только что полученную тысячу франков.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Мы поедем, купим. Зачем откладывать.</w:t>
      </w:r>
    </w:p>
    <w:p w14:paraId="67F33DE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lastRenderedPageBreak/>
        <w:t>Он остановил такси. Она, как будто не понимая, села в него. Она больше не плакала. Она глядела прямо перед собой, о чем-то думая.</w:t>
      </w:r>
    </w:p>
    <w:p w14:paraId="7999F0F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 ваше имя, отчество?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спросил он робко.</w:t>
      </w:r>
    </w:p>
    <w:p w14:paraId="21BE738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Татьяна Александровна.</w:t>
      </w:r>
    </w:p>
    <w:p w14:paraId="22639BB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вам друг, Татьяна Александровна.</w:t>
      </w:r>
    </w:p>
    <w:p w14:paraId="6258F3B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ничего не ответила, не удивилась. Он все еще держал ее руку в своей.</w:t>
      </w:r>
    </w:p>
    <w:p w14:paraId="0989F36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Жозетта де Ришвиль,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начал он.</w:t>
      </w:r>
    </w:p>
    <w:p w14:paraId="0C4C1E1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Ах, не произносите этого имени,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крикнула она, вырывая руку.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ее ненавижу, ненавижу!</w:t>
      </w:r>
    </w:p>
    <w:p w14:paraId="5F2B70D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Подбородок ее задрожал, и слезы снова побежали по ее щекам.</w:t>
      </w:r>
    </w:p>
    <w:p w14:paraId="20948DB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Простите, простите,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взволновался он.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не знал... Если бы я знал... Простите...</w:t>
      </w:r>
    </w:p>
    <w:p w14:paraId="7E0DACB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Это ничего. Ничего. Уже прошло.</w:t>
      </w:r>
    </w:p>
    <w:p w14:paraId="6DA8301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вытерла глаза платком и постаралась улыбнуться. Улыбка вышла жалкой и растерянной. Но все-таки это была ее первая улыбка.</w:t>
      </w:r>
    </w:p>
    <w:p w14:paraId="6849B7F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Ах, как он медленно едет,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нетерпеливо постучала ногой.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Мы бы скорей дошли.</w:t>
      </w:r>
    </w:p>
    <w:p w14:paraId="6F24A32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Теперь уже скоро, сейчас,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успокаивал он.</w:t>
      </w:r>
    </w:p>
    <w:p w14:paraId="6B93F01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Конечно, я его любила... Или нет, не любила... Даже не знала, что такое любовь,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заговорила она быстро и отрывисто.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была обыкновенной женой. Но я была счастлива,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остановилась.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Ах, я так бессвязно рассказываю, вы ничего не поймете. Двенадцатого ноября, во вторник, да, во вторник, я помню, мы поехали в «Аквариум». Сергей не хотел, но я упросила его. Мне хотелось посмотреть эту,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лицо ее стало холодным и злым,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вы знаете кого. Про нее тогда много говорили. Но мне она не понравилась. Она была худая, с громадными перьями на голове и так глупо кривлялась. Я засмеялась: «Вот так урод». И он кивнул. Только он очень пристально смотрел на нее и, когда ей подали корзину сирени и она послала поцелуй кому-то, он недовольно поморщился... А я смеялась... Мне было весело... Я еще ничего не знала. Ах, я была такая дура...</w:t>
      </w:r>
    </w:p>
    <w:p w14:paraId="256FD74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Михайлов сидел, наклонившись, глядя снизу вверх в ее блестящие сумрачные глаза.</w:t>
      </w:r>
    </w:p>
    <w:p w14:paraId="4EA204D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Уже на следующий день это началось,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продолжала она так же быстро.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Но я еще долго не замечала, не верила. Главное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обида. Как больно. Ужасно. Я даже не думала, что я такая гордая. Потом он сказал, что жить со мной больше не может, холодно сказал, даже прощения не просил и уехал. И только тогда я узнала, что такое любовь. Я часами ждала у его подъезда. А он выйдет, поклонится насмешливо, сядет в сани и громко кучеру ее адрес крикнет... Добрый он и слабый человек был. Откуда у него эта злость взялась? Верно, от нее... Потом одиночество, большевики, голод, Константинополь... Сколько лет его не видела. Жив ли он? У нее хочу узнать. Сама к ней поеду. И еще перчатки за ваш счет куплю. Вы не удивляйтесь. Мне давно все безразлично. Вам смешно?..</w:t>
      </w:r>
    </w:p>
    <w:p w14:paraId="38A1CF8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Ах, нет. Ведь это теперь и мое горе,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сказал он, краснея.</w:t>
      </w:r>
    </w:p>
    <w:p w14:paraId="32A44DA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подняла брови.</w:t>
      </w:r>
    </w:p>
    <w:p w14:paraId="6444F6E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Вам-то что?</w:t>
      </w:r>
    </w:p>
    <w:p w14:paraId="44C1154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Автомобиль остановился перед магазином.</w:t>
      </w:r>
    </w:p>
    <w:p w14:paraId="3E5AD77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Покупали лихорадочно и быстро.</w:t>
      </w:r>
    </w:p>
    <w:p w14:paraId="3E095F7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От вида цветов, перчаток, духов и кружев и оттого, что все это покупали для нее, Татьяны Александровны, Михайлов пришел в восторженное настроение.</w:t>
      </w:r>
    </w:p>
    <w:p w14:paraId="08A0A45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Идет мне?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спрашивала Татьяна Александровна, примеряя маленькую розовую шляпу.</w:t>
      </w:r>
    </w:p>
    <w:p w14:paraId="15CD48F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Да, да. Страшно идет. Непременно возьмите ее. И шарф надо в цвет. Непременно.</w:t>
      </w:r>
    </w:p>
    <w:p w14:paraId="7F75F24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не спорила.</w:t>
      </w:r>
    </w:p>
    <w:p w14:paraId="6ADC0B2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И вот эти перчатки,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советовал он,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 золотой вышивкой. Они вам счастье принесут, я знаю.</w:t>
      </w:r>
    </w:p>
    <w:p w14:paraId="16A5633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протянула маленькую руку приказчику.</w:t>
      </w:r>
    </w:p>
    <w:p w14:paraId="61DAF7E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Эти? Хорошо. Только скорее.</w:t>
      </w:r>
    </w:p>
    <w:p w14:paraId="2866815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 xml:space="preserve">В модной шляпе, светлых перчатках, с легким шарфом она казалась обыкновенной элегантной молодой дамой. Быть может, только немного красивей </w:t>
      </w:r>
      <w:r w:rsidRPr="007F700B">
        <w:rPr>
          <w:rFonts w:ascii="Verdana" w:hAnsi="Verdana"/>
          <w:color w:val="000000"/>
          <w:sz w:val="20"/>
          <w:lang w:val="ru-RU"/>
        </w:rPr>
        <w:lastRenderedPageBreak/>
        <w:t>обыкновенного, но уже не той несчастной, строгой и прекрасной женщиной, так поразившей его в ресторане. И все-таки она нравилась ему так еще больше. В особенности трогал его розовый шарф, так нежно обнимавший ее шею, и концы его, трепетавшие, как крылья, за плечами.</w:t>
      </w:r>
    </w:p>
    <w:p w14:paraId="7F7BACB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Они подошли к высокому серому дому.</w:t>
      </w:r>
    </w:p>
    <w:p w14:paraId="469D830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Тут,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сказал Михайлов.</w:t>
      </w:r>
    </w:p>
    <w:p w14:paraId="23B7A2E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остановилась, прижала руку к груди, вздохнула, решительно вошла в подъезд и, не оглядываясь, стала подниматься по лестнице. Он постоял минуту внизу и догнал ее.</w:t>
      </w:r>
    </w:p>
    <w:p w14:paraId="56F0E36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лучше пойду с вами. Я могу понадобиться.</w:t>
      </w:r>
    </w:p>
    <w:p w14:paraId="72502FA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Хорошо,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рассеянно ответила она.</w:t>
      </w:r>
    </w:p>
    <w:p w14:paraId="0940AF4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На дверях блестела большая медная доска: «</w:t>
      </w:r>
      <w:r w:rsidRPr="007F700B">
        <w:rPr>
          <w:rFonts w:ascii="Verdana" w:hAnsi="Verdana"/>
          <w:color w:val="000000"/>
          <w:sz w:val="20"/>
        </w:rPr>
        <w:t>Josephine</w:t>
      </w:r>
      <w:r w:rsidRPr="007F700B">
        <w:rPr>
          <w:rFonts w:ascii="Verdana" w:hAnsi="Verdana"/>
          <w:color w:val="000000"/>
          <w:sz w:val="20"/>
          <w:lang w:val="ru-RU"/>
        </w:rPr>
        <w:t xml:space="preserve">. </w:t>
      </w:r>
      <w:r w:rsidRPr="007F700B">
        <w:rPr>
          <w:rFonts w:ascii="Verdana" w:hAnsi="Verdana"/>
          <w:color w:val="000000"/>
          <w:sz w:val="20"/>
        </w:rPr>
        <w:t>Haute</w:t>
      </w:r>
      <w:r w:rsidRPr="007F700B">
        <w:rPr>
          <w:rFonts w:ascii="Verdana" w:hAnsi="Verdana"/>
          <w:color w:val="000000"/>
          <w:sz w:val="20"/>
          <w:lang w:val="ru-RU"/>
        </w:rPr>
        <w:t xml:space="preserve"> </w:t>
      </w:r>
      <w:r w:rsidRPr="007F700B">
        <w:rPr>
          <w:rFonts w:ascii="Verdana" w:hAnsi="Verdana"/>
          <w:color w:val="000000"/>
          <w:sz w:val="20"/>
        </w:rPr>
        <w:t>couture</w:t>
      </w:r>
      <w:r w:rsidRPr="007F700B">
        <w:rPr>
          <w:rFonts w:ascii="Verdana" w:hAnsi="Verdana"/>
          <w:color w:val="000000"/>
          <w:sz w:val="20"/>
          <w:lang w:val="ru-RU"/>
        </w:rPr>
        <w:t>»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6"/>
      </w:r>
      <w:r w:rsidRPr="007F700B">
        <w:rPr>
          <w:rFonts w:ascii="Verdana" w:hAnsi="Verdana"/>
          <w:color w:val="000000"/>
          <w:sz w:val="20"/>
          <w:lang w:val="ru-RU"/>
        </w:rPr>
        <w:t>.</w:t>
      </w:r>
    </w:p>
    <w:p w14:paraId="118FE9B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Мальчик в куртке с золотыми пуговицами распахнул дверь. Изящный молодой человек в визитке низко поклонился.</w:t>
      </w:r>
    </w:p>
    <w:p w14:paraId="5905E58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хотел бы видеть мадам Жозефин,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голос Татьяны Александровны дрожал.</w:t>
      </w:r>
    </w:p>
    <w:p w14:paraId="5244246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Молодой человек снова поклонился.</w:t>
      </w:r>
    </w:p>
    <w:p w14:paraId="1B3600A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Мальчик провел их в небольшую жилую гостиную.</w:t>
      </w:r>
    </w:p>
    <w:p w14:paraId="01C4C49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Мадам Жозефин величественно поднялась с кресла. Да, это была мадам Жозефин, а не прежняя Жозетта де Ришпиль. Все в ней было буржуазно и достойно. Волосы ее из огненно-рыжих стали черными. Ее когда-то такое «парижское» лицо с большим ртом и горбатым носом отяжелело.</w:t>
      </w:r>
    </w:p>
    <w:p w14:paraId="74B6A33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любезно наклонила голову.</w:t>
      </w:r>
    </w:p>
    <w:p w14:paraId="1DA0E82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Мадам желает видеть весенние модели?</w:t>
      </w:r>
    </w:p>
    <w:p w14:paraId="40F5EE5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нет,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Татьяна Александровна теребила перчатку, с ненавистью глядя на мадам Жозефин.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запнулась.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Сергей...</w:t>
      </w:r>
    </w:p>
    <w:p w14:paraId="35C63E5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Любезная улыбка сошла с лица мадам Жозефин. Она холодно оглядела Татьяну Александровну.</w:t>
      </w:r>
    </w:p>
    <w:p w14:paraId="1152D10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Вы меня беспокоите напрасно. Если вы пришли к служащему, то надо было подняться с черного хода. Только он сейчас вышел. Можете подождать в прихожей,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она повернулась к ним спиной.</w:t>
      </w:r>
    </w:p>
    <w:p w14:paraId="3128995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Татьяна Александровна и Михайлов сели. Теперь мальчик в куртке, видя, что это не господа, уже не вытягивался перед ними, а, сидя на табуретке, болтал ногами и напевал что-то себе под нос.</w:t>
      </w:r>
    </w:p>
    <w:p w14:paraId="7D90264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Татьяна Александровна молчала, она забыла о Михайлове.</w:t>
      </w:r>
    </w:p>
    <w:p w14:paraId="1E19530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Звонок. Мальчик спрыгнул с табурета, но дверь сама открылась. Вошел бородатый человек в своей нелепой шубе, чуть не сбив мальчика с ног.</w:t>
      </w:r>
    </w:p>
    <w:p w14:paraId="4C93EAD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Жозетта,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громко крикнул он, не останавливаясь.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Жозетка. Где ты?</w:t>
      </w:r>
    </w:p>
    <w:p w14:paraId="61A63BF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Бархатная портьера поднялась, из-за нее выбежала мадам Жозефин.</w:t>
      </w:r>
    </w:p>
    <w:p w14:paraId="41581D9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Василь!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крикнула она пронзительно.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Василь!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протянула ему обе руки.</w:t>
      </w:r>
    </w:p>
    <w:p w14:paraId="6C7525E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Но он обнял ее, прижал к груди и поцеловал в губы.</w:t>
      </w:r>
    </w:p>
    <w:p w14:paraId="653B807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вырвалась от него.</w:t>
      </w:r>
    </w:p>
    <w:p w14:paraId="36BBE03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Василь, здесь нельзя. Здесь посторонние,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защебетала она по-русски, кокетливо поправляя волосы и как-то сразу становясь прежней Жозеттой де Ришвиль.</w:t>
      </w:r>
    </w:p>
    <w:p w14:paraId="60969F4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Жозетка, Жозетка!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исступленно кричал бородатый человек.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Наконец-то. Дай на тебя посмотреть,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отступил на шаг.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Да ты, никак, подурнела,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испуганно проговорил он.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потолстела. Совсем не та.</w:t>
      </w:r>
    </w:p>
    <w:p w14:paraId="0D68A70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быстро схватила лежащую на диване парчовую золотую накидку и, накинув ее на плечи, завертелась перед ним.</w:t>
      </w:r>
    </w:p>
    <w:p w14:paraId="02DCA1A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нет, тебе показалось. Посмотри, посмотри. Тебе показалось. Я очень красива. Еще лучше.</w:t>
      </w:r>
    </w:p>
    <w:p w14:paraId="6531F23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Ну-ну,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успокоительно похлопал ее по плечу.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Может быть. Да и не в том дело. Главное, тебя нашел. Заживем же мы теперь с тобой, Жозетка.</w:t>
      </w:r>
    </w:p>
    <w:p w14:paraId="4825CF1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Как я рада, Василь, голюбчик. Все ждала, каждую ночь тебя снила. Как я рада,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говорила она, улыбаясь и хлопая накрашенными ресницами. Но глаза ее не только не выражали радости, но, напротив, были пуганными и злыми.</w:t>
      </w:r>
    </w:p>
    <w:p w14:paraId="6D86B58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Василь, пойдем, пойдем ко мне,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потянула его за рукав,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что, как бедные, в вестибюль стоять.</w:t>
      </w:r>
    </w:p>
    <w:p w14:paraId="63EE751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Идем, Жозетка, идем, куда хочешь. Скажи, а деньги целы?</w:t>
      </w:r>
    </w:p>
    <w:p w14:paraId="4E0E37F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выпустила его рукав.</w:t>
      </w:r>
    </w:p>
    <w:p w14:paraId="1284CA7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Какие деньги?</w:t>
      </w:r>
    </w:p>
    <w:p w14:paraId="0B579CE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 какие? Да сорок тысяч долларов, что я тебе в Петербурге на сохранение дал.</w:t>
      </w:r>
    </w:p>
    <w:p w14:paraId="3B2C39A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Сорок тысяч долларов? Мне дал?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 изумлением и ужасом переспросила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Мне?</w:t>
      </w:r>
    </w:p>
    <w:p w14:paraId="2AAD1B7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да, да. Ты еще в лифчик зашила. Вспомни. Перед отъездом, на Каменноостровском...</w:t>
      </w:r>
    </w:p>
    <w:p w14:paraId="4E0406A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жила на Каменноостровском, да. Но никаких денег от вас не получала,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вдруг резко и зло вскрикнула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не знаю, о чем вы говорите.</w:t>
      </w:r>
    </w:p>
    <w:p w14:paraId="0B807E7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 не получала? Как? Да быть того не может, чтобы ты забыла. Ведь сорок тысяч. Ты вспомни,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убеждал он, размахивая руками.</w:t>
      </w:r>
    </w:p>
    <w:p w14:paraId="5B7FE1A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Никаких денег не браля, не виделя. Вы говорите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украла, воровка!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кричала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буду звать полис!</w:t>
      </w:r>
    </w:p>
    <w:p w14:paraId="5401E39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Да что ты, Жозетка? Что ты? Кто говорит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украла? Ты только вспомни. Ведь...</w:t>
      </w:r>
    </w:p>
    <w:p w14:paraId="6785231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буду звать полис,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кричала она все громче.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Уходите из мой дом,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она величественно указала на дверь.</w:t>
      </w:r>
    </w:p>
    <w:p w14:paraId="799F561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Теперь это была не Жозетка, а мадам Жозефин во всем сознании своего достоинства.</w:t>
      </w:r>
    </w:p>
    <w:p w14:paraId="70B7519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Мальчик в куртке открыл дверь.</w:t>
      </w:r>
    </w:p>
    <w:p w14:paraId="43C179B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Бородатый человек удивленно и недоуменно смотрел на нее и вдруг, что-то сообразив, весь затрясся.</w:t>
      </w:r>
    </w:p>
    <w:p w14:paraId="7066A74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Как? Меня гнать? Меня, Сковородкина? Да знаешь ли ты,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задыхался, захлебываясь.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Деньги... Да ты бы просто сказала, что истратила. Что мне деньги? Топчу деньги! Я, болван, тебя видеть хотел! А ты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деньги... Вот они, деньги,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выхватил пачку стофранковых билетов и бросил их на пол.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Последние! Бери, бери. Мне не жаль, все, все...</w:t>
      </w:r>
    </w:p>
    <w:p w14:paraId="2D2B8A0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высыпал из кармана мелочь. Франки покатились по полу.</w:t>
      </w:r>
    </w:p>
    <w:p w14:paraId="7A5A527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Все!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и, сорвав с пальца кольцо, бросил ей под ноги.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Все бери!</w:t>
      </w:r>
    </w:p>
    <w:p w14:paraId="761A234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Ай-ай-ай,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завизжала она, втягивая голову в плечи, словно ожидая удара.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Нельзя, нельзя!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и, присев на пол, стала собирать деньги. Металлические франки закатились далеко, она ползала за ними на четвереньках.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Ой, ой, нехорошо!</w:t>
      </w:r>
    </w:p>
    <w:p w14:paraId="63C82D7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Он, как-то сразу успокоившись, насмешливо смотрел на нее сверху вниз.</w:t>
      </w:r>
    </w:p>
    <w:p w14:paraId="1184090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обшарила все углы и, встав с колен, протянула ему деньги.</w:t>
      </w:r>
    </w:p>
    <w:p w14:paraId="115AA47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Пересчитай. Кажется, все. Мне чужих не надо. Я онэт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7"/>
      </w:r>
      <w:r w:rsidRPr="007F700B">
        <w:rPr>
          <w:rFonts w:ascii="Verdana" w:hAnsi="Verdana"/>
          <w:color w:val="000000"/>
          <w:sz w:val="20"/>
          <w:lang w:val="ru-RU"/>
        </w:rPr>
        <w:t>.</w:t>
      </w:r>
    </w:p>
    <w:p w14:paraId="5D63293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сунул деньги в карман шубы.</w:t>
      </w:r>
    </w:p>
    <w:p w14:paraId="403001B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и черт с тобой! Прощай!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 пошел к дверям.</w:t>
      </w:r>
    </w:p>
    <w:p w14:paraId="0CBF675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 кольцо?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 выдержал Михайлов.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Ведь вы бросили кольцо.</w:t>
      </w:r>
    </w:p>
    <w:p w14:paraId="25EC002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 тебе что?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грозно уставился на него бородатый человек.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Твое, что ли?</w:t>
      </w:r>
    </w:p>
    <w:p w14:paraId="69CE643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Кольцо!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всполошилась мадам Жозефин. Лицо ее покраснело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красными пятнами.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Кольцо! Мари, Жан, Ивон!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позвала она, и в комнату вбежали три девочки.</w:t>
      </w:r>
    </w:p>
    <w:p w14:paraId="2DE80EA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 xml:space="preserve">Ищите кольцо, </w:t>
      </w:r>
      <w:r w:rsidRPr="007F700B">
        <w:rPr>
          <w:rFonts w:ascii="Verdana" w:hAnsi="Verdana"/>
          <w:color w:val="000000"/>
          <w:sz w:val="20"/>
        </w:rPr>
        <w:t>monsieur</w:t>
      </w:r>
      <w:r w:rsidRPr="007F700B">
        <w:rPr>
          <w:rFonts w:ascii="Verdana" w:hAnsi="Verdana"/>
          <w:color w:val="000000"/>
          <w:sz w:val="20"/>
          <w:lang w:val="ru-RU"/>
        </w:rPr>
        <w:t xml:space="preserve"> потерял,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объяснила она по-французски.</w:t>
      </w:r>
    </w:p>
    <w:p w14:paraId="3A866FF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Девочки засуетились. Мадам Жозефин снова поползла по полу. Бородатый человек еще с минуту смотрел на нее, потом с омерзением выругался и вышел, хлопнув дверью.</w:t>
      </w:r>
    </w:p>
    <w:p w14:paraId="5281132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Мадам Жозефин встала.</w:t>
      </w:r>
    </w:p>
    <w:p w14:paraId="3CC92F5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Вы видали,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обратилась она к Михайлову.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не виновата. Вы темуэн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8"/>
      </w:r>
      <w:r w:rsidRPr="007F700B">
        <w:rPr>
          <w:rFonts w:ascii="Verdana" w:hAnsi="Verdana"/>
          <w:color w:val="000000"/>
          <w:sz w:val="20"/>
          <w:lang w:val="ru-RU"/>
        </w:rPr>
        <w:t>.</w:t>
      </w:r>
    </w:p>
    <w:p w14:paraId="0D28EFF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вышла, почти столкнувшись с высоким рассыльным, несшим картонку.</w:t>
      </w:r>
    </w:p>
    <w:p w14:paraId="768AEA1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Серж,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сказала она сердитым голосом.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Там тебя ждет какая-то. Ты знаешь, я не ревную. Но чтобы в последний раз. Я не хочу грязи в своем доме.</w:t>
      </w:r>
    </w:p>
    <w:p w14:paraId="4A443F6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Ко мне?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удивился он и, поставив картонку на пол, снял шапку с золотым галуном и поправил волосы.</w:t>
      </w:r>
    </w:p>
    <w:p w14:paraId="3740A5B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lastRenderedPageBreak/>
        <w:t>Татьяна Александровна встала со стула. По лицу ее прошла судорога.</w:t>
      </w:r>
    </w:p>
    <w:p w14:paraId="462119E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Сережа...</w:t>
      </w:r>
    </w:p>
    <w:p w14:paraId="7EEC230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внимательно смотрел на нее, не узнавая, потом вдруг как— то неестественно высоко поднял руки, для чего-то еще раз пригладил волосы и, подойдя к ней, опустился на колени.</w:t>
      </w:r>
    </w:p>
    <w:p w14:paraId="4409FCB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Сережа, Сережа, что ты делаешь?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испугалась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Встань, встань.</w:t>
      </w:r>
    </w:p>
    <w:p w14:paraId="4E310BD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Но он целовал ее новые лакированные туфли, прижимаясь к ним лицом.</w:t>
      </w:r>
    </w:p>
    <w:p w14:paraId="4AA1022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нет,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бессвязно бормотал он.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Позволь мне, позволь. Я только об этом думал, все эти годы, чтобы ноги твои поцеловать, выпросить прощение. Только для этого жил.</w:t>
      </w:r>
    </w:p>
    <w:p w14:paraId="1DDBE54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подняла его.</w:t>
      </w:r>
    </w:p>
    <w:p w14:paraId="17F802E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Сережа, я все простила. Давно...</w:t>
      </w:r>
    </w:p>
    <w:p w14:paraId="20951D0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Простила?</w:t>
      </w:r>
    </w:p>
    <w:p w14:paraId="13879B1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Да, да. Только уйдем отсюда скорее.</w:t>
      </w:r>
    </w:p>
    <w:p w14:paraId="5454A8E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Они вышли. Татьяна Александровна даже не обернулась на Михайлова.</w:t>
      </w:r>
    </w:p>
    <w:p w14:paraId="4EDF811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Михайлов нерешительно встал, двинулся к выходу, потом, круто повернувшись, распахнул портьеру в приемную. Мадам Жозефин стояла у окна и, прищурившись, разглядывала бриллиант в кольце. Увидев Михайлова, она спрятала кольцо за спину.</w:t>
      </w:r>
    </w:p>
    <w:p w14:paraId="6F679EB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Что? Что вам надо?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испугалась она.</w:t>
      </w:r>
    </w:p>
    <w:p w14:paraId="754123D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А, воровка,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крикнул Михайлов.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Подожди, сядешь в тюрьму!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и, пригрозив ей кулаком, выбежал на лестницу.</w:t>
      </w:r>
    </w:p>
    <w:p w14:paraId="5F08695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Татьяна Александровна и Сергей шли, все еще держась за руки, как дети. Михайлов обогнал их, взглянул ей в лицо и встретил ее счастливый, ничего не видящий взгляд. Он снова пропустил их вперед.</w:t>
      </w:r>
    </w:p>
    <w:p w14:paraId="60BDE2A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С Этуаль они свернули на Клебер</w:t>
      </w:r>
      <w:r w:rsidRPr="007F700B">
        <w:rPr>
          <w:rFonts w:ascii="Verdana" w:hAnsi="Verdana"/>
          <w:color w:val="000000"/>
          <w:sz w:val="20"/>
          <w:vertAlign w:val="superscript"/>
        </w:rPr>
        <w:footnoteReference w:id="9"/>
      </w:r>
      <w:r w:rsidRPr="007F700B">
        <w:rPr>
          <w:rFonts w:ascii="Verdana" w:hAnsi="Verdana"/>
          <w:color w:val="000000"/>
          <w:sz w:val="20"/>
          <w:lang w:val="ru-RU"/>
        </w:rPr>
        <w:t>, потом на какую-то узкую улицу. Михайлов видел, как они вошли в подъезд небольшого белого отеля. В одном из окон во втором этаже зажегся свет. «В ее комнате»,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подумал Михайлов. Он стал ждать, но время шло, а окно все так же желтело. Вдруг оно отворилось. Татьяна Александровна высунулась из него и медленно закрыла ставни. Ждать больше было нечего. Михайлов вздохнул и зашагал домой.</w:t>
      </w:r>
    </w:p>
    <w:p w14:paraId="6FAE104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На следующий день было воскресенье.</w:t>
      </w:r>
    </w:p>
    <w:p w14:paraId="03B2DF7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Уже с раннего утра Михайлов стоял перед белым отелем и смотрел на закрытое ставнями окно Татьяны Александровны.</w:t>
      </w:r>
    </w:p>
    <w:p w14:paraId="00348FB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В одиннадцать чья-то голая рука толкнула окно и открыла ставни. Окно так и осталось открытым.</w:t>
      </w:r>
    </w:p>
    <w:p w14:paraId="7B79EFA9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Очень скоро, не дальше чем через полчаса, из подъезда вышли Татьяна Александровна и Сергей. На ней была новая розовая шляпа. Глаза ее подпухли от слез.</w:t>
      </w:r>
    </w:p>
    <w:p w14:paraId="0FEC2F9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Ну, конечно, конечно,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говорил он раздраженно.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Я так и знал. Ты опять жертва, опять. И ты очень рада этому. Я подлец перед тобой. Еще больший, чем раньше. А ты все же простишь меня. Простишь, чтобы гордиться своей добротой и меня мучить.</w:t>
      </w:r>
    </w:p>
    <w:p w14:paraId="72EA8C3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Но зачем тебе уходить, Сережа?</w:t>
      </w:r>
    </w:p>
    <w:p w14:paraId="2B1139E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Зачем? Надо. Не мучь меня, пожалуйста. Ведь я вернусь. Сегодня вечером. Самое позднее, завтра. Что же ты молчишь? Пойми, мне надо идти. Ну, до свиданья.</w:t>
      </w:r>
    </w:p>
    <w:p w14:paraId="4EE7F1F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нагнулся, поцеловал ее в щеку и, побежав за автомобилем, на ходу вспрыгнул в него.</w:t>
      </w:r>
    </w:p>
    <w:p w14:paraId="333A8BC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протянула руку, точно желая удержать его.</w:t>
      </w:r>
    </w:p>
    <w:p w14:paraId="68109B6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Сережа,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слабо вскрикнула она.</w:t>
      </w:r>
    </w:p>
    <w:p w14:paraId="6027411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Совсем таким же голосом когда-то в лазарете на койке рядом с Михайловым просил пить умирающий. Михайлов тронул ее за локоть.</w:t>
      </w:r>
    </w:p>
    <w:p w14:paraId="5CF82A4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Татьяна Александровна!</w:t>
      </w:r>
    </w:p>
    <w:p w14:paraId="377ABE5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быстро обернулась.</w:t>
      </w:r>
    </w:p>
    <w:p w14:paraId="7AE59DB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Вы? Опять вы?.. Что вам от меня надо?</w:t>
      </w:r>
    </w:p>
    <w:p w14:paraId="55E094E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Михайлов растерялся.</w:t>
      </w:r>
    </w:p>
    <w:p w14:paraId="23BE365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хотел... Не сердитесь... Простите...</w:t>
      </w:r>
    </w:p>
    <w:p w14:paraId="5336A2A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Оставьте меня,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махнула рукой и пошла вперед, но вдруг остановилась.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Послушайте! Я не хотела вас обидеть. Напротив. Только я ужасно несчастная. И злая.</w:t>
      </w:r>
    </w:p>
    <w:p w14:paraId="720BE49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нет, вы не злая. И позвольте мне не уходить.</w:t>
      </w:r>
    </w:p>
    <w:p w14:paraId="4D4C9C7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 хотите, мне все равно,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взглянула на свои руки и усмехнулась.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Вот и ваши перчатки не помогли.</w:t>
      </w:r>
    </w:p>
    <w:p w14:paraId="0F1A680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пошел рядом с ней.</w:t>
      </w:r>
    </w:p>
    <w:p w14:paraId="0314B6C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И все-таки я не понимаю,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начала она вдруг.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Почему вы?.. Что же это такое?</w:t>
      </w:r>
    </w:p>
    <w:p w14:paraId="4CB382B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То есть что?</w:t>
      </w:r>
    </w:p>
    <w:p w14:paraId="1DA9C12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нетерпеливо пожала плечами,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то, что вы ходите за мной, покупаете мне шляпы, стоите под окном. Не понимаю.</w:t>
      </w:r>
    </w:p>
    <w:p w14:paraId="1464DC6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Это так просто, так просто. Это оттого, что я... люблю вас,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 усилием выговорил он.</w:t>
      </w:r>
    </w:p>
    <w:p w14:paraId="7C67207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Как любите? С каких пор?</w:t>
      </w:r>
    </w:p>
    <w:p w14:paraId="1B55946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Всегда. Да, да. Я всегда любил вас, хотя только вчера увидел. Ах, я не знаю, как вам это объяснить. Я любил вас еще в России...</w:t>
      </w:r>
    </w:p>
    <w:p w14:paraId="3D2A1F9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Но она уже не слушала.</w:t>
      </w:r>
    </w:p>
    <w:p w14:paraId="140A88E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Вы не знаете, где здесь аптека?</w:t>
      </w:r>
    </w:p>
    <w:p w14:paraId="7331A28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Зачем вам?</w:t>
      </w:r>
    </w:p>
    <w:p w14:paraId="52344AB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Ее брови нахмурились.</w:t>
      </w:r>
    </w:p>
    <w:p w14:paraId="3B23212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Надо.</w:t>
      </w:r>
    </w:p>
    <w:p w14:paraId="4DBAAFE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Господи, неужели вы хотите...</w:t>
      </w:r>
    </w:p>
    <w:p w14:paraId="0DFA09C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Что?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холодно и насмешливо спросила она.</w:t>
      </w:r>
    </w:p>
    <w:p w14:paraId="4C5501B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Ничего. Я так...</w:t>
      </w:r>
    </w:p>
    <w:p w14:paraId="7430743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Подождите меня,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одна вошла в аптеку.</w:t>
      </w:r>
    </w:p>
    <w:p w14:paraId="01E769E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Михайлов видел в окно, как аптекарь качал головой, как она в чем-то убеждала его и как, наконец, аптекарь протянул ей белую коробочку и она спрятала ее в сумке.</w:t>
      </w:r>
    </w:p>
    <w:p w14:paraId="25D6899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Из аптеки она вышла с каким-то особенным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спокойным и решительным лицом.</w:t>
      </w:r>
    </w:p>
    <w:p w14:paraId="3268B14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Теперь проводите меня домой.</w:t>
      </w:r>
    </w:p>
    <w:p w14:paraId="75650E2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Вы не хотите позавтракать?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робко предложил он.</w:t>
      </w:r>
    </w:p>
    <w:p w14:paraId="40DE1FC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Позавтракать?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изумилась она.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Нет, не хочу.</w:t>
      </w:r>
    </w:p>
    <w:p w14:paraId="2475F52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Они вышли в Булонский лес.</w:t>
      </w:r>
    </w:p>
    <w:p w14:paraId="5C49B2A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Посмотрите,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слегка улыбнулась,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деревья, они совсем зеленые.</w:t>
      </w:r>
    </w:p>
    <w:p w14:paraId="12587FD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Хотите, посидим здесь или поедем кататься.</w:t>
      </w:r>
    </w:p>
    <w:p w14:paraId="682C877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прижала к груди сумку.</w:t>
      </w:r>
    </w:p>
    <w:p w14:paraId="0F5684F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Нет, мне надо домой.</w:t>
      </w:r>
    </w:p>
    <w:p w14:paraId="0538380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У подъезда отеля она остановилась.</w:t>
      </w:r>
    </w:p>
    <w:p w14:paraId="58C90EE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Десять лет,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сказала она задумчиво, как бы про себя.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Десять лет...</w:t>
      </w:r>
    </w:p>
    <w:p w14:paraId="344E530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подняла голову и посмотрела на синее, прозрачное апрельское небо.</w:t>
      </w:r>
    </w:p>
    <w:p w14:paraId="3BD4A8A2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«Так смотрят только в последний раз, последним взглядом»,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подумал Михайлов, и сердце его сжалось.</w:t>
      </w:r>
    </w:p>
    <w:p w14:paraId="68562E4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протянула руку.</w:t>
      </w:r>
    </w:p>
    <w:p w14:paraId="4D3B764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Прощайте...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и, словно вспомнив что-то, прибавила: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Спасибо... Вы добрый.</w:t>
      </w:r>
    </w:p>
    <w:p w14:paraId="7D3532A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Татьяна Александровна,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крикнул он вдруг.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Татьяна Александровна, ради Бога...</w:t>
      </w:r>
    </w:p>
    <w:p w14:paraId="7CE4CE4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высвободила руку.</w:t>
      </w:r>
    </w:p>
    <w:p w14:paraId="70C9D6F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Оставьте меня...</w:t>
      </w:r>
    </w:p>
    <w:p w14:paraId="0A4816C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И, вбежав в подъезд, захлопнула дверь.</w:t>
      </w:r>
    </w:p>
    <w:p w14:paraId="0A9F66F4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«...Надо было не пускать, отнять сумку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ведь там яд, надо было...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 в отчаянии махнул рукой.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Нет, ничего нельзя, все напрасно. И ничего нельзя сделать, ничего! Пойти к ней? Она прогонит, не станет слушать. Нет...»</w:t>
      </w:r>
    </w:p>
    <w:p w14:paraId="203D6620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смотрел на ее окно. Оно было такое же, как вчера, как всегда. Может быть, уже? Стало темнеть. На улице вспыхнули фонари.</w:t>
      </w:r>
    </w:p>
    <w:p w14:paraId="6E83980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Вдруг в ее комнате зажегся свет. Михайлов почувствовал, как сердце забилось. «Значит, она еще жива. Хоть минуту еще, а все-таки жива...»</w:t>
      </w:r>
    </w:p>
    <w:p w14:paraId="496C9D3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стал ходить взад и вперед перед отелем. Ставни так и остались открытыми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 xml:space="preserve">— до ставней ли ей? Михайлов уже ни на что не надеялся. Теперь кончено. Завтра </w:t>
      </w:r>
      <w:r w:rsidRPr="007F700B">
        <w:rPr>
          <w:rFonts w:ascii="Verdana" w:hAnsi="Verdana"/>
          <w:color w:val="000000"/>
          <w:sz w:val="20"/>
          <w:lang w:val="ru-RU"/>
        </w:rPr>
        <w:lastRenderedPageBreak/>
        <w:t>постучат к ней в дверь, побегут, закричат, позовут полицию... Он будет здесь, он пойдет, увидит ее еще раз.</w:t>
      </w:r>
    </w:p>
    <w:p w14:paraId="66D8EC5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Отравилась... Он представил себе ее на кровати, с высоко поднятыми коленями и запрокинутым, посиневшим лицом. Он видел так ясно смятое одеяло, распустившиеся волосы, лакированные туфли, которые они вчера вместе покупали... Видел ее перекошенный посиневший рот и почему-то на ночном столике букет фиалок в стакане...</w:t>
      </w:r>
    </w:p>
    <w:p w14:paraId="2AEF0AB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Понемногу стало светать. Потухли фонари. Кое-где открылись ставни. Слуга выбежал из подъезда ее отеля. За полицией... Вот сейчас, сейчас. Но слуга уже возвращался с желтой пачкой папирос. Значит, еще не знают. Значит, еще ждать...</w:t>
      </w:r>
    </w:p>
    <w:p w14:paraId="2F7ACAC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Дверь снова отворилась. Михайлов увидел бледное лицо и большие сумрачные глаза.</w:t>
      </w:r>
    </w:p>
    <w:p w14:paraId="14C2D66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«Галлюцинация»,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подумал он и в изнеможении прислонился к стене.</w:t>
      </w:r>
    </w:p>
    <w:p w14:paraId="11A8865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Серые сумрачные глаза остановились на нем и засияли. За плечами, словно крылья, сиял розовый шарф.</w:t>
      </w:r>
    </w:p>
    <w:p w14:paraId="0936655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Михайлов порывисто и легко вздохнул.</w:t>
      </w:r>
    </w:p>
    <w:p w14:paraId="06D98043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умираю...</w:t>
      </w:r>
    </w:p>
    <w:p w14:paraId="611A47C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услышал легкий шорох, почувствовал теплое дыхание на щеке.</w:t>
      </w:r>
    </w:p>
    <w:p w14:paraId="48409B6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так боялась, что вы уйдете. Что с вами? Вам дурно?</w:t>
      </w:r>
    </w:p>
    <w:p w14:paraId="7196666D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Это вы?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слабо сказал Михайлов, вглядываясь в ее лицо.</w:t>
      </w:r>
    </w:p>
    <w:p w14:paraId="31E463A7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да, да. Кто же еще?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слегка закинула голову, тихо засмеялась и протянула ему руку.</w:t>
      </w:r>
    </w:p>
    <w:p w14:paraId="21CFC17B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 крепко сжал ее теплую маленькую ладонь.</w:t>
      </w:r>
    </w:p>
    <w:p w14:paraId="3A3E4DE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Это вы...</w:t>
      </w:r>
    </w:p>
    <w:p w14:paraId="03402018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Слушайте,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ее губы сморщились как будто от сдержанного смеха.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Вы думали, что я... Нет, вы меня не знаете. Разве я могу? Ведь я веселая. Я так люблю жизнь, я как кошка. Я еще вчера знала, когда веронал покупала, что не отравлюсь. Еще в аптеке... А вам нарочно не сказала. Из злости. Ведь я мучилась, так пусть и другой хоть немножко...</w:t>
      </w:r>
    </w:p>
    <w:p w14:paraId="4E1BE586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Я так боялся за вас. Я...</w:t>
      </w:r>
    </w:p>
    <w:p w14:paraId="1F41375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заглянула ему в глаза.</w:t>
      </w:r>
    </w:p>
    <w:p w14:paraId="23F530DE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Не сердитесь. Я ночью на вас из окна смотрела. Вы вот так стояли,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она подняла плечи и засунула руки в карманы,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ужасно грустный и милый. Мне вас очень жалко стало. Право...</w:t>
      </w:r>
    </w:p>
    <w:p w14:paraId="10607ED5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Она помолчала минуту.</w:t>
      </w:r>
    </w:p>
    <w:p w14:paraId="60EE5E1C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А теперь идемте.</w:t>
      </w:r>
    </w:p>
    <w:p w14:paraId="339D42DF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Куда?</w:t>
      </w:r>
    </w:p>
    <w:p w14:paraId="331B31AA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Кофе пить.</w:t>
      </w:r>
    </w:p>
    <w:p w14:paraId="354D19A1" w14:textId="77777777" w:rsidR="001509D3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Кофе?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— растерянно переспросил он.</w:t>
      </w:r>
    </w:p>
    <w:p w14:paraId="1AFB4346" w14:textId="69DD0B47" w:rsidR="00984E6D" w:rsidRPr="007F700B" w:rsidRDefault="001509D3" w:rsidP="007F700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700B">
        <w:rPr>
          <w:rFonts w:ascii="Verdana" w:hAnsi="Verdana"/>
          <w:color w:val="000000"/>
          <w:sz w:val="20"/>
          <w:lang w:val="ru-RU"/>
        </w:rPr>
        <w:t>—</w:t>
      </w:r>
      <w:r w:rsidRPr="007F700B">
        <w:rPr>
          <w:rFonts w:ascii="Verdana" w:hAnsi="Verdana"/>
          <w:color w:val="000000"/>
          <w:sz w:val="20"/>
        </w:rPr>
        <w:t> </w:t>
      </w:r>
      <w:r w:rsidRPr="007F700B">
        <w:rPr>
          <w:rFonts w:ascii="Verdana" w:hAnsi="Verdana"/>
          <w:color w:val="000000"/>
          <w:sz w:val="20"/>
          <w:lang w:val="ru-RU"/>
        </w:rPr>
        <w:t>Ну да. С круасанами. А там посмотрим...</w:t>
      </w:r>
    </w:p>
    <w:sectPr w:rsidR="00984E6D" w:rsidRPr="007F700B" w:rsidSect="007F70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199A" w14:textId="77777777" w:rsidR="009F07E6" w:rsidRDefault="009F07E6" w:rsidP="001509D3">
      <w:pPr>
        <w:spacing w:after="0" w:line="240" w:lineRule="auto"/>
      </w:pPr>
      <w:r>
        <w:separator/>
      </w:r>
    </w:p>
  </w:endnote>
  <w:endnote w:type="continuationSeparator" w:id="0">
    <w:p w14:paraId="2B1979D7" w14:textId="77777777" w:rsidR="009F07E6" w:rsidRDefault="009F07E6" w:rsidP="0015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1F91" w14:textId="77777777" w:rsidR="007F700B" w:rsidRDefault="007F700B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7512F10" w14:textId="77777777" w:rsidR="007F700B" w:rsidRDefault="007F700B" w:rsidP="007F70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1B9E" w14:textId="45D8E847" w:rsidR="007F700B" w:rsidRPr="00CE720C" w:rsidRDefault="007F700B" w:rsidP="007F700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E720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F700B">
      <w:rPr>
        <w:rStyle w:val="PageNumber"/>
        <w:rFonts w:ascii="Arial" w:hAnsi="Arial" w:cs="Arial"/>
        <w:color w:val="999999"/>
        <w:sz w:val="20"/>
      </w:rPr>
      <w:t>http</w:t>
    </w:r>
    <w:r w:rsidRPr="00CE720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F700B">
      <w:rPr>
        <w:rStyle w:val="PageNumber"/>
        <w:rFonts w:ascii="Arial" w:hAnsi="Arial" w:cs="Arial"/>
        <w:color w:val="999999"/>
        <w:sz w:val="20"/>
      </w:rPr>
      <w:t>artefact</w:t>
    </w:r>
    <w:r w:rsidRPr="00CE720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F700B">
      <w:rPr>
        <w:rStyle w:val="PageNumber"/>
        <w:rFonts w:ascii="Arial" w:hAnsi="Arial" w:cs="Arial"/>
        <w:color w:val="999999"/>
        <w:sz w:val="20"/>
      </w:rPr>
      <w:t>lib</w:t>
    </w:r>
    <w:r w:rsidRPr="00CE720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F700B">
      <w:rPr>
        <w:rStyle w:val="PageNumber"/>
        <w:rFonts w:ascii="Arial" w:hAnsi="Arial" w:cs="Arial"/>
        <w:color w:val="999999"/>
        <w:sz w:val="20"/>
      </w:rPr>
      <w:t>ru</w:t>
    </w:r>
    <w:r w:rsidRPr="00CE720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DB4BF" w14:textId="77777777" w:rsidR="007F700B" w:rsidRDefault="007F7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A5B0" w14:textId="77777777" w:rsidR="009F07E6" w:rsidRDefault="009F07E6" w:rsidP="001509D3">
      <w:pPr>
        <w:spacing w:after="0" w:line="240" w:lineRule="auto"/>
      </w:pPr>
      <w:r>
        <w:separator/>
      </w:r>
    </w:p>
  </w:footnote>
  <w:footnote w:type="continuationSeparator" w:id="0">
    <w:p w14:paraId="52A058EB" w14:textId="77777777" w:rsidR="009F07E6" w:rsidRDefault="009F07E6" w:rsidP="001509D3">
      <w:pPr>
        <w:spacing w:after="0" w:line="240" w:lineRule="auto"/>
      </w:pPr>
      <w:r>
        <w:continuationSeparator/>
      </w:r>
    </w:p>
  </w:footnote>
  <w:footnote w:id="1">
    <w:p w14:paraId="6006A22B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Звено. 1927. 9 янв. № 206. С. 7—11.</w:t>
      </w:r>
    </w:p>
  </w:footnote>
  <w:footnote w:id="2">
    <w:p w14:paraId="798843BA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«Аквариум»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увеселительный театр</w:t>
      </w:r>
      <w:r w:rsidRPr="00244012">
        <w:rPr>
          <w:rFonts w:ascii="Calibri" w:hAnsi="Calibri" w:cs="Calibri"/>
        </w:rPr>
        <w:noBreakHyphen/>
        <w:t>сад в Петербурге, созданный предпринимателем Г.А. Александровым, который в 1886 г. арендовал участок на Каменноостровском проспекте, разбил на нем сад и построил аквариум. Через два года в саду было открыто кафе</w:t>
      </w:r>
      <w:r w:rsidRPr="00244012">
        <w:rPr>
          <w:rFonts w:ascii="Calibri" w:hAnsi="Calibri" w:cs="Calibri"/>
        </w:rPr>
        <w:noBreakHyphen/>
        <w:t>шантан, в котором начали выступать знаменитые французские «шантанные» артисты. В 1908 г. был построен театр</w:t>
      </w:r>
      <w:r w:rsidRPr="00244012">
        <w:rPr>
          <w:rFonts w:ascii="Calibri" w:hAnsi="Calibri" w:cs="Calibri"/>
        </w:rPr>
        <w:noBreakHyphen/>
        <w:t>варьете на 300 столиков. В саду устраивались балы</w:t>
      </w:r>
      <w:r w:rsidRPr="00244012">
        <w:rPr>
          <w:rFonts w:ascii="Calibri" w:hAnsi="Calibri" w:cs="Calibri"/>
        </w:rPr>
        <w:noBreakHyphen/>
        <w:t>маскарады, гуляния, фейерверки. Во время Первой мировой войны на территории сада был размещен лазарет. В период нэпа театром владели наследники Александрова, но уже в 1923 г. на месте «Аквариума» началось строительство кинофабрики «Севзапкино» (с 1934 г. «Ленфильм»).</w:t>
      </w:r>
    </w:p>
  </w:footnote>
  <w:footnote w:id="3">
    <w:p w14:paraId="7B9B3D4A" w14:textId="77777777" w:rsidR="001509D3" w:rsidRPr="00244012" w:rsidRDefault="001509D3" w:rsidP="001509D3">
      <w:pPr>
        <w:pStyle w:val="FootNote"/>
        <w:spacing w:after="60"/>
        <w:ind w:firstLine="0"/>
        <w:rPr>
          <w:lang w:val="en-US"/>
        </w:rPr>
      </w:pPr>
      <w:r w:rsidRPr="00244012">
        <w:rPr>
          <w:vertAlign w:val="superscript"/>
        </w:rPr>
        <w:footnoteRef/>
      </w:r>
      <w:r w:rsidRPr="00DF24DC">
        <w:rPr>
          <w:lang w:val="en-US"/>
        </w:rPr>
        <w:t xml:space="preserve"> </w:t>
      </w:r>
      <w:r w:rsidRPr="00244012">
        <w:rPr>
          <w:rFonts w:ascii="Calibri" w:hAnsi="Calibri" w:cs="Calibri"/>
          <w:lang w:val="en-US"/>
        </w:rPr>
        <w:t>«Les Pommes vertes»</w:t>
      </w:r>
      <w:r>
        <w:rPr>
          <w:rFonts w:ascii="Calibri" w:hAnsi="Calibri" w:cs="Calibri"/>
          <w:lang w:val="en-US"/>
        </w:rPr>
        <w:t xml:space="preserve"> — </w:t>
      </w:r>
      <w:r w:rsidRPr="00244012">
        <w:rPr>
          <w:rFonts w:ascii="Calibri" w:hAnsi="Calibri" w:cs="Calibri"/>
          <w:lang w:val="en-US"/>
        </w:rPr>
        <w:t>«</w:t>
      </w:r>
      <w:r w:rsidRPr="00244012">
        <w:rPr>
          <w:rFonts w:ascii="Calibri" w:hAnsi="Calibri" w:cs="Calibri"/>
        </w:rPr>
        <w:t>Зеленые</w:t>
      </w:r>
      <w:r w:rsidRPr="00244012">
        <w:rPr>
          <w:rFonts w:ascii="Calibri" w:hAnsi="Calibri" w:cs="Calibri"/>
          <w:lang w:val="en-US"/>
        </w:rPr>
        <w:t xml:space="preserve"> </w:t>
      </w:r>
      <w:r w:rsidRPr="00244012">
        <w:rPr>
          <w:rFonts w:ascii="Calibri" w:hAnsi="Calibri" w:cs="Calibri"/>
        </w:rPr>
        <w:t>яблоки</w:t>
      </w:r>
      <w:r w:rsidRPr="00244012">
        <w:rPr>
          <w:rFonts w:ascii="Calibri" w:hAnsi="Calibri" w:cs="Calibri"/>
          <w:lang w:val="en-US"/>
        </w:rPr>
        <w:t>» (</w:t>
      </w:r>
      <w:r w:rsidRPr="00244012">
        <w:rPr>
          <w:rFonts w:ascii="Calibri" w:hAnsi="Calibri" w:cs="Calibri"/>
        </w:rPr>
        <w:t>фр</w:t>
      </w:r>
      <w:r w:rsidRPr="00244012">
        <w:rPr>
          <w:rFonts w:ascii="Calibri" w:hAnsi="Calibri" w:cs="Calibri"/>
          <w:lang w:val="en-US"/>
        </w:rPr>
        <w:t>.).</w:t>
      </w:r>
    </w:p>
  </w:footnote>
  <w:footnote w:id="4">
    <w:p w14:paraId="0D8B3081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…бросил на стол карт</w:t>
      </w:r>
      <w:r w:rsidRPr="00244012">
        <w:rPr>
          <w:rFonts w:ascii="Calibri" w:hAnsi="Calibri" w:cs="Calibri"/>
        </w:rPr>
        <w:noBreakHyphen/>
        <w:t>д</w:t>
      </w:r>
      <w:r w:rsidRPr="00244012">
        <w:rPr>
          <w:rFonts w:ascii="Calibri" w:hAnsi="Calibri" w:cs="Calibri"/>
        </w:rPr>
        <w:noBreakHyphen/>
        <w:t>идантите…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Карт</w:t>
      </w:r>
      <w:r w:rsidRPr="00244012">
        <w:rPr>
          <w:rFonts w:ascii="Calibri" w:hAnsi="Calibri" w:cs="Calibri"/>
        </w:rPr>
        <w:noBreakHyphen/>
        <w:t>д</w:t>
      </w:r>
      <w:r w:rsidRPr="00244012">
        <w:rPr>
          <w:rFonts w:ascii="Calibri" w:hAnsi="Calibri" w:cs="Calibri"/>
        </w:rPr>
        <w:noBreakHyphen/>
        <w:t>идантите (фр. carte d’identite)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удостоверение личности.</w:t>
      </w:r>
    </w:p>
  </w:footnote>
  <w:footnote w:id="5">
    <w:p w14:paraId="2FD078A4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 w:rsidRPr="00DF24DC">
        <w:rPr>
          <w:lang w:val="en-US"/>
        </w:rPr>
        <w:t xml:space="preserve"> </w:t>
      </w:r>
      <w:r w:rsidRPr="00244012">
        <w:rPr>
          <w:rFonts w:ascii="Calibri" w:hAnsi="Calibri" w:cs="Calibri"/>
          <w:lang w:val="en-US"/>
        </w:rPr>
        <w:t>«M</w:t>
      </w:r>
      <w:r w:rsidRPr="00244012">
        <w:rPr>
          <w:rFonts w:ascii="Calibri" w:hAnsi="Calibri" w:cs="Calibri"/>
          <w:lang w:val="en-US"/>
        </w:rPr>
        <w:noBreakHyphen/>
        <w:t>me Josephine, F</w:t>
      </w:r>
      <w:r w:rsidRPr="00244012">
        <w:rPr>
          <w:rFonts w:ascii="Calibri" w:hAnsi="Calibri" w:cs="Calibri"/>
          <w:lang w:val="en-US"/>
        </w:rPr>
        <w:noBreakHyphen/>
        <w:t xml:space="preserve">rg St. </w:t>
      </w:r>
      <w:r w:rsidRPr="00244012">
        <w:rPr>
          <w:rFonts w:ascii="Calibri" w:hAnsi="Calibri" w:cs="Calibri"/>
        </w:rPr>
        <w:t>Но</w:t>
      </w:r>
      <w:r w:rsidRPr="00244012">
        <w:rPr>
          <w:rFonts w:ascii="Calibri" w:hAnsi="Calibri" w:cs="Calibri"/>
          <w:lang w:val="en-US"/>
        </w:rPr>
        <w:t>nore»</w:t>
      </w:r>
      <w:r>
        <w:rPr>
          <w:rFonts w:ascii="Calibri" w:hAnsi="Calibri" w:cs="Calibri"/>
          <w:lang w:val="en-US"/>
        </w:rPr>
        <w:t xml:space="preserve"> — </w:t>
      </w:r>
      <w:r w:rsidRPr="00244012">
        <w:rPr>
          <w:rFonts w:ascii="Calibri" w:hAnsi="Calibri" w:cs="Calibri"/>
          <w:lang w:val="en-US"/>
        </w:rPr>
        <w:t>«</w:t>
      </w:r>
      <w:r w:rsidRPr="00244012">
        <w:rPr>
          <w:rFonts w:ascii="Calibri" w:hAnsi="Calibri" w:cs="Calibri"/>
        </w:rPr>
        <w:t>Мадам</w:t>
      </w:r>
      <w:r w:rsidRPr="00244012">
        <w:rPr>
          <w:rFonts w:ascii="Calibri" w:hAnsi="Calibri" w:cs="Calibri"/>
          <w:lang w:val="en-US"/>
        </w:rPr>
        <w:t xml:space="preserve"> </w:t>
      </w:r>
      <w:r w:rsidRPr="00244012">
        <w:rPr>
          <w:rFonts w:ascii="Calibri" w:hAnsi="Calibri" w:cs="Calibri"/>
        </w:rPr>
        <w:t>Жозефин</w:t>
      </w:r>
      <w:r w:rsidRPr="00244012">
        <w:rPr>
          <w:rFonts w:ascii="Calibri" w:hAnsi="Calibri" w:cs="Calibri"/>
          <w:lang w:val="en-US"/>
        </w:rPr>
        <w:t xml:space="preserve">, </w:t>
      </w:r>
      <w:r w:rsidRPr="00244012">
        <w:rPr>
          <w:rFonts w:ascii="Calibri" w:hAnsi="Calibri" w:cs="Calibri"/>
        </w:rPr>
        <w:t>ул</w:t>
      </w:r>
      <w:r w:rsidRPr="00244012">
        <w:rPr>
          <w:rFonts w:ascii="Calibri" w:hAnsi="Calibri" w:cs="Calibri"/>
          <w:lang w:val="en-US"/>
        </w:rPr>
        <w:t xml:space="preserve">. </w:t>
      </w:r>
      <w:r w:rsidRPr="00244012">
        <w:rPr>
          <w:rFonts w:ascii="Calibri" w:hAnsi="Calibri" w:cs="Calibri"/>
        </w:rPr>
        <w:t>Фобург Сент</w:t>
      </w:r>
      <w:r w:rsidRPr="00244012">
        <w:rPr>
          <w:rFonts w:ascii="Calibri" w:hAnsi="Calibri" w:cs="Calibri"/>
        </w:rPr>
        <w:noBreakHyphen/>
        <w:t>Оноре» (фр.).</w:t>
      </w:r>
    </w:p>
  </w:footnote>
  <w:footnote w:id="6">
    <w:p w14:paraId="6BB0F2C2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«Josephine. Haute couture»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«Жозефин. Высокая мода» (фр.).</w:t>
      </w:r>
    </w:p>
  </w:footnote>
  <w:footnote w:id="7">
    <w:p w14:paraId="7E5DEBBE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Я онэт.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Онэт (фр. honnete)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честная.</w:t>
      </w:r>
    </w:p>
  </w:footnote>
  <w:footnote w:id="8">
    <w:p w14:paraId="7429CE2F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Вы темуэн.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Темуэн (фр. temoin)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свидетель.</w:t>
      </w:r>
    </w:p>
  </w:footnote>
  <w:footnote w:id="9">
    <w:p w14:paraId="02D7CC27" w14:textId="77777777" w:rsidR="001509D3" w:rsidRDefault="001509D3" w:rsidP="001509D3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Клебер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один из проспектов, радиально расходящихся от площади Этуаль.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67E1" w14:textId="77777777" w:rsidR="007F700B" w:rsidRDefault="007F70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4B4C" w14:textId="4B63F5FC" w:rsidR="007F700B" w:rsidRPr="00CE720C" w:rsidRDefault="007F700B" w:rsidP="007F700B">
    <w:pPr>
      <w:pStyle w:val="Header"/>
      <w:rPr>
        <w:rFonts w:ascii="Arial" w:hAnsi="Arial" w:cs="Arial"/>
        <w:color w:val="999999"/>
        <w:sz w:val="20"/>
        <w:lang w:val="ru-RU"/>
      </w:rPr>
    </w:pPr>
    <w:r w:rsidRPr="00CE720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F700B">
      <w:rPr>
        <w:rFonts w:ascii="Arial" w:hAnsi="Arial" w:cs="Arial"/>
        <w:color w:val="999999"/>
        <w:sz w:val="20"/>
      </w:rPr>
      <w:t>http</w:t>
    </w:r>
    <w:r w:rsidRPr="00CE720C">
      <w:rPr>
        <w:rFonts w:ascii="Arial" w:hAnsi="Arial" w:cs="Arial"/>
        <w:color w:val="999999"/>
        <w:sz w:val="20"/>
        <w:lang w:val="ru-RU"/>
      </w:rPr>
      <w:t>://</w:t>
    </w:r>
    <w:r w:rsidRPr="007F700B">
      <w:rPr>
        <w:rFonts w:ascii="Arial" w:hAnsi="Arial" w:cs="Arial"/>
        <w:color w:val="999999"/>
        <w:sz w:val="20"/>
      </w:rPr>
      <w:t>artefact</w:t>
    </w:r>
    <w:r w:rsidRPr="00CE720C">
      <w:rPr>
        <w:rFonts w:ascii="Arial" w:hAnsi="Arial" w:cs="Arial"/>
        <w:color w:val="999999"/>
        <w:sz w:val="20"/>
        <w:lang w:val="ru-RU"/>
      </w:rPr>
      <w:t>.</w:t>
    </w:r>
    <w:r w:rsidRPr="007F700B">
      <w:rPr>
        <w:rFonts w:ascii="Arial" w:hAnsi="Arial" w:cs="Arial"/>
        <w:color w:val="999999"/>
        <w:sz w:val="20"/>
      </w:rPr>
      <w:t>lib</w:t>
    </w:r>
    <w:r w:rsidRPr="00CE720C">
      <w:rPr>
        <w:rFonts w:ascii="Arial" w:hAnsi="Arial" w:cs="Arial"/>
        <w:color w:val="999999"/>
        <w:sz w:val="20"/>
        <w:lang w:val="ru-RU"/>
      </w:rPr>
      <w:t>.</w:t>
    </w:r>
    <w:r w:rsidRPr="007F700B">
      <w:rPr>
        <w:rFonts w:ascii="Arial" w:hAnsi="Arial" w:cs="Arial"/>
        <w:color w:val="999999"/>
        <w:sz w:val="20"/>
      </w:rPr>
      <w:t>ru</w:t>
    </w:r>
    <w:r w:rsidRPr="00CE720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99B69" w14:textId="77777777" w:rsidR="007F700B" w:rsidRDefault="007F70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09D3"/>
    <w:rsid w:val="0029639D"/>
    <w:rsid w:val="00326F90"/>
    <w:rsid w:val="007F700B"/>
    <w:rsid w:val="008618D1"/>
    <w:rsid w:val="00984E6D"/>
    <w:rsid w:val="009F07E6"/>
    <w:rsid w:val="00AA1D8D"/>
    <w:rsid w:val="00B47730"/>
    <w:rsid w:val="00B61DA8"/>
    <w:rsid w:val="00CB0664"/>
    <w:rsid w:val="00CE720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160969C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1509D3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F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3491</Words>
  <Characters>19900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Путаница_x0002_</vt:lpstr>
    </vt:vector>
  </TitlesOfParts>
  <Manager>Andrey Piskunov</Manager>
  <Company>Библиотека «Артефакт»</Company>
  <LinksUpToDate>false</LinksUpToDate>
  <CharactersWithSpaces>23345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Путаница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2025-12-08T04:41:00Z</dcterms:modified>
  <cp:category/>
</cp:coreProperties>
</file>